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DB68_length_445_mean_cov_8.08988764045</w:t>
      </w:r>
    </w:p>
    <w:p>
      <w:pPr/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