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DB68_length_440_mean_cov_9.80909090909</w:t>
      </w:r>
    </w:p>
    <w:p>
      <w:pPr/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