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DB68_length_432_mean_cov_3.81944444444</w:t>
      </w:r>
    </w:p>
    <w:p>
      <w:pPr/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