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DB68_length_356_mean_cov_11.8230337079</w:t>
      </w:r>
    </w:p>
    <w:p>
      <w:pPr/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