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DB67_length_583_mean_cov_6.71183533448</w:t>
      </w:r>
    </w:p>
    <w:p>
      <w:pPr/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