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DB67_length_332_mean_cov_9.94578313253</w:t>
      </w:r>
    </w:p>
    <w:p>
      <w:pPr/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