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DB57_length_1378_mean_cov_18.9622641509</w:t>
      </w:r>
    </w:p>
    <w:p>
      <w:pPr/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br/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