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DB57_length_1481_mean_cov_15.1100607698</w:t>
      </w:r>
    </w:p>
    <w:p>
      <w:pPr/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