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DB57_length_904_mean_cov_7.97123893805</w:t>
      </w:r>
    </w:p>
    <w:p>
      <w:pPr/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G</w:t>
      </w:r>
      <w:r>
        <w:t>T</w:t>
      </w:r>
      <w:r>
        <w:t>C</w:t>
      </w:r>
      <w:r>
        <w:t>G</w:t>
      </w:r>
      <w:r>
        <w:t>C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