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DB57_length_570_mean_cov_5.84736842105</w:t>
      </w:r>
    </w:p>
    <w:p>
      <w:pPr/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