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DB57_length_452_mean_cov_7.16150442478</w:t>
      </w:r>
    </w:p>
    <w:p>
      <w:pPr/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