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DB57_length_395_mean_cov_4.73164556962</w:t>
      </w:r>
    </w:p>
    <w:p>
      <w:pPr/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