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DB57_length_363_mean_cov_17.6005509642</w:t>
      </w:r>
    </w:p>
    <w:p>
      <w:pPr/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br/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