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DB57_length_1264_mean_cov_19.8291139241</w:t>
      </w:r>
    </w:p>
    <w:p>
      <w:pPr/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