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DB57_length_901_mean_cov_6.1653718091</w:t>
      </w:r>
    </w:p>
    <w:p>
      <w:pPr/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