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DB57_length_839_mean_cov_9.11084624553</w:t>
      </w:r>
    </w:p>
    <w:p>
      <w:pPr/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