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DB57_length_808_mean_cov_9.62128712871</w:t>
      </w:r>
    </w:p>
    <w:p>
      <w:pPr/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