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DB57_length_797_mean_cov_12.5621079046</w:t>
      </w:r>
    </w:p>
    <w:p>
      <w:pPr/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