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DB57_length_749_mean_cov_44.9866488652</w:t>
      </w:r>
    </w:p>
    <w:p>
      <w:pPr/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