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DB57_length_740_mean_cov_10.3378378378</w:t>
      </w:r>
    </w:p>
    <w:p>
      <w:pPr/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