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DB57_length_727_mean_cov_10.1801925722</w:t>
      </w:r>
    </w:p>
    <w:p>
      <w:pPr/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