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DB57_length_702_mean_cov_6.59971509972</w:t>
      </w:r>
    </w:p>
    <w:p>
      <w:pPr/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