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DB57_length_686_mean_cov_10.9183673469</w:t>
      </w:r>
    </w:p>
    <w:p>
      <w:pPr/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