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DB57_length_681_mean_cov_12.6196769457</w:t>
      </w:r>
    </w:p>
    <w:p>
      <w:pPr/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