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DB57_length_677_mean_cov_7.80059084195</w:t>
      </w:r>
    </w:p>
    <w:p>
      <w:pPr/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