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DB57_length_645_mean_cov_12.7813953488</w:t>
      </w:r>
    </w:p>
    <w:p>
      <w:pPr/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