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DB57_length_590_mean_cov_3.20169491525</w:t>
      </w:r>
    </w:p>
    <w:p>
      <w:pPr/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