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DB57_length_569_mean_cov_6.82601054482</w:t>
      </w:r>
    </w:p>
    <w:p>
      <w:pPr/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