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DB57_length_558_mean_cov_4.8082437276</w:t>
      </w:r>
    </w:p>
    <w:p>
      <w:pPr/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