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DB57_length_545_mean_cov_5.50458715596</w:t>
      </w:r>
    </w:p>
    <w:p>
      <w:pPr/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