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DB57_length_488_mean_cov_2.76639344262</w:t>
      </w:r>
    </w:p>
    <w:p>
      <w:pPr/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