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DB57_length_486_mean_cov_6.31275720165</w:t>
      </w:r>
    </w:p>
    <w:p>
      <w:pPr/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