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DB57_length_485_mean_cov_5.56701030928</w:t>
      </w:r>
    </w:p>
    <w:p>
      <w:pPr/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