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DB57_length_469_mean_cov_4.63113006397</w:t>
      </w:r>
    </w:p>
    <w:p>
      <w:pPr/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