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DB57_length_405_mean_cov_7.14074074074</w:t>
      </w:r>
    </w:p>
    <w:p>
      <w:pPr/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