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DB57_length_381_mean_cov_3.95538057743</w:t>
      </w:r>
    </w:p>
    <w:p>
      <w:pPr/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