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DB57_length_372_mean_cov_2.82258064516</w:t>
      </w:r>
    </w:p>
    <w:p>
      <w:pPr/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