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DB57_length_366_mean_cov_3.29781420765</w:t>
      </w:r>
    </w:p>
    <w:p>
      <w:pPr/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