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DB57_length_354_mean_cov_21.0480225989</w:t>
      </w:r>
    </w:p>
    <w:p>
      <w:pPr/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C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