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DB57_length_327_mean_cov_4.12844036697</w:t>
      </w:r>
    </w:p>
    <w:p>
      <w:pPr/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