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DB57_length_313_mean_cov_11.249201278</w:t>
      </w:r>
    </w:p>
    <w:p>
      <w:pPr/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