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DB57_length_294_mean_cov_2.55102040816</w:t>
      </w:r>
    </w:p>
    <w:p>
      <w:pPr/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