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DB57_length_291_mean_cov_4.37800687285</w:t>
      </w:r>
    </w:p>
    <w:p>
      <w:pPr/>
      <w:r>
        <w:t>G</w:t>
      </w:r>
      <w:r>
        <w:t>G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