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DB57_length_280_mean_cov_18.4678571429</w:t>
      </w:r>
    </w:p>
    <w:p>
      <w:pPr/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