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DB57_length_275_mean_cov_16.0981818182</w:t>
      </w:r>
    </w:p>
    <w:p>
      <w:pPr/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