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DB57_length_268_mean_cov_4.26492537313</w:t>
      </w:r>
    </w:p>
    <w:p>
      <w:pPr/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G</w:t>
      </w:r>
      <w:r>
        <w:t>G</w:t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C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000000"/>
        </w:rPr>
        <w:t>|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