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DB57_length_263_mean_cov_3.99239543726</w:t>
      </w:r>
    </w:p>
    <w:p>
      <w:pPr/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