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DB56_length_752_mean_cov_11.9348404255</w:t>
      </w:r>
    </w:p>
    <w:p>
      <w:pPr/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C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