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DB56_length_468_mean_cov_9.17521367521</w:t>
      </w:r>
    </w:p>
    <w:p>
      <w:pPr/>
      <w:r>
        <w:t>G</w:t>
      </w:r>
      <w:r>
        <w:t>G</w:t>
      </w:r>
      <w:r>
        <w:t>A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C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C</w:t>
      </w:r>
      <w:r>
        <w:rPr>
          <w:b/>
          <w:color w:val="DC143C"/>
          <w:u w:val="double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