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DB56_length_377_mean_cov_12.5862068966</w:t>
      </w:r>
    </w:p>
    <w:p>
      <w:pPr/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